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F1" w:rsidRDefault="0004231F">
      <w:pPr>
        <w:pStyle w:val="Titre1"/>
      </w:pPr>
      <w:r>
        <w:t>PROCURATION</w:t>
      </w:r>
    </w:p>
    <w:p w:rsidR="002C78F1" w:rsidRDefault="0004231F" w:rsidP="006C2775">
      <w:r>
        <w:br/>
        <w:t>PROCURATION</w:t>
      </w:r>
      <w:r>
        <w:br/>
      </w:r>
      <w:r>
        <w:br/>
        <w:t xml:space="preserve">Je soussignée …………………. CIN N°………………. Délivrée à …………………….. </w:t>
      </w:r>
      <w:proofErr w:type="gramStart"/>
      <w:r>
        <w:t>le</w:t>
      </w:r>
      <w:proofErr w:type="gramEnd"/>
      <w:r>
        <w:t xml:space="preserve"> ……………….. </w:t>
      </w:r>
      <w:r>
        <w:br/>
        <w:t xml:space="preserve">Je viens par la présente procuration déléguer à Mr Ben Azouz Mohamed Sahl, C.I.N. N°00756676 délivrée le 17-08-2012 de me représenter auprès des services administratifs (l’APII, finance, bureau de contrôle, RNE, INORPI, CNSS, DOUANE) et je lui donne le pouvoir de signature au bénéficiaires effectif et de contrat de domiciliation, pour l’accomplissement des </w:t>
      </w:r>
      <w:proofErr w:type="spellStart"/>
      <w:r>
        <w:t>procédures</w:t>
      </w:r>
      <w:proofErr w:type="spellEnd"/>
      <w:r>
        <w:t xml:space="preserve"> de </w:t>
      </w:r>
      <w:proofErr w:type="spellStart"/>
      <w:r w:rsidR="006C2775">
        <w:t>l’ouverture</w:t>
      </w:r>
      <w:proofErr w:type="spellEnd"/>
      <w:r w:rsidR="006C2775">
        <w:t xml:space="preserve"> de ma patente</w:t>
      </w:r>
      <w:bookmarkStart w:id="0" w:name="_GoBack"/>
      <w:bookmarkEnd w:id="0"/>
      <w:r>
        <w:br/>
      </w:r>
      <w:r>
        <w:br/>
        <w:t xml:space="preserve">Signature </w:t>
      </w:r>
      <w:proofErr w:type="spellStart"/>
      <w:r>
        <w:t>Gérant</w:t>
      </w:r>
      <w:proofErr w:type="spellEnd"/>
      <w:r>
        <w:br/>
      </w:r>
    </w:p>
    <w:sectPr w:rsidR="002C78F1"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4231F"/>
    <w:rsid w:val="0006063C"/>
    <w:rsid w:val="0015074B"/>
    <w:rsid w:val="0029639D"/>
    <w:rsid w:val="002C78F1"/>
    <w:rsid w:val="00326F90"/>
    <w:rsid w:val="006C277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sz w:val="24"/>
    </w:rPr>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Emphaseple">
    <w:name w:val="Subtle Emphasis"/>
    <w:basedOn w:val="Policepardfaut"/>
    <w:uiPriority w:val="19"/>
    <w:qFormat/>
    <w:rsid w:val="00FC693F"/>
    <w:rPr>
      <w:i/>
      <w:iCs/>
      <w:color w:val="808080" w:themeColor="text1" w:themeTint="7F"/>
    </w:rPr>
  </w:style>
  <w:style w:type="character" w:styleId="Emphaseintense">
    <w:name w:val="Intense Emphasis"/>
    <w:basedOn w:val="Policepardfaut"/>
    <w:uiPriority w:val="21"/>
    <w:qFormat/>
    <w:rsid w:val="00FC693F"/>
    <w:rPr>
      <w:b/>
      <w:bCs/>
      <w:i/>
      <w:iCs/>
      <w:color w:val="4F81BD" w:themeColor="accent1"/>
    </w:rPr>
  </w:style>
  <w:style w:type="character" w:styleId="Rfrencepl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sz w:val="24"/>
    </w:rPr>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Emphaseple">
    <w:name w:val="Subtle Emphasis"/>
    <w:basedOn w:val="Policepardfaut"/>
    <w:uiPriority w:val="19"/>
    <w:qFormat/>
    <w:rsid w:val="00FC693F"/>
    <w:rPr>
      <w:i/>
      <w:iCs/>
      <w:color w:val="808080" w:themeColor="text1" w:themeTint="7F"/>
    </w:rPr>
  </w:style>
  <w:style w:type="character" w:styleId="Emphaseintense">
    <w:name w:val="Intense Emphasis"/>
    <w:basedOn w:val="Policepardfaut"/>
    <w:uiPriority w:val="21"/>
    <w:qFormat/>
    <w:rsid w:val="00FC693F"/>
    <w:rPr>
      <w:b/>
      <w:bCs/>
      <w:i/>
      <w:iCs/>
      <w:color w:val="4F81BD" w:themeColor="accent1"/>
    </w:rPr>
  </w:style>
  <w:style w:type="character" w:styleId="Rfrencepl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A81F4-663B-4CDB-8635-A1DF6115D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437</Characters>
  <Application>Microsoft Office Word</Application>
  <DocSecurity>0</DocSecurity>
  <Lines>3</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Utilisateur Windows</cp:lastModifiedBy>
  <cp:revision>2</cp:revision>
  <dcterms:created xsi:type="dcterms:W3CDTF">2025-06-29T20:10:00Z</dcterms:created>
  <dcterms:modified xsi:type="dcterms:W3CDTF">2025-06-29T20:10:00Z</dcterms:modified>
</cp:coreProperties>
</file>